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MSS</w:t>
            </w:r>
          </w:p>
        </w:tc>
        <w:tc>
          <w:tcPr>
            <w:tcW w:type="dxa" w:w="1728"/>
          </w:tcPr>
          <w:p>
            <w:r>
              <w:t>MSS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6ECD6-D917-451E-8849-60D0DC661F60}"/>
</file>

<file path=customXml/itemProps3.xml><?xml version="1.0" encoding="utf-8"?>
<ds:datastoreItem xmlns:ds="http://schemas.openxmlformats.org/officeDocument/2006/customXml" ds:itemID="{9E254BF1-92E2-4CD2-A2A4-B731EEC8E37F}"/>
</file>

<file path=customXml/itemProps4.xml><?xml version="1.0" encoding="utf-8"?>
<ds:datastoreItem xmlns:ds="http://schemas.openxmlformats.org/officeDocument/2006/customXml" ds:itemID="{A851150C-DECC-4799-9D17-221B02D850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